
<file path=[Content_Types].xml><?xml version="1.0" encoding="utf-8"?>
<Types xmlns="http://schemas.openxmlformats.org/package/2006/content-types">
  <Default Extension="bmp" ContentType="image/bmp"/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Zadatak Ulica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Slika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ulica</w:t>
            </w:r>
          </w:p>
        </w:tc>
        <w:tc>
          <w:tcPr>
            <w:tcW w:type="dxa" w:w="2160"/>
          </w:tcPr>
          <w:p>
            <w:r>
              <w:t>Ulica_1.bmp</w:t>
            </w:r>
          </w:p>
        </w:tc>
        <w:tc>
          <w:tcPr>
            <w:tcW w:type="dxa" w:w="2160"/>
          </w:tcPr>
          <w:p>
            <w:r>
              <w:t>20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ulica</w:t>
            </w:r>
          </w:p>
        </w:tc>
        <w:tc>
          <w:tcPr>
            <w:tcW w:type="dxa" w:w="2160"/>
          </w:tcPr>
          <w:p>
            <w:r>
              <w:t>Ulica_2.bmp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</w:tbl>
    <w:p/>
    <w:tbl>
      <w:tblPr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533525" cy="1533525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Ulica_1.bmp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5335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Ulica_1.bmp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533525" cy="1533525"/>
                  <wp:docPr id="2" name="Picture 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Ulica_2.bmp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5335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Ulica_2.bmp</w:t>
            </w:r>
          </w:p>
        </w:tc>
      </w:tr>
      <w:tr>
        <w:tc>
          <w:tcPr>
            <w:tcW w:type="dxa" w:w="8640"/>
          </w:tcPr>
          <w:p/>
        </w:tc>
      </w:tr>
    </w:tbl>
    <w:p/>
    <w:p>
      <w:pPr>
        <w:pStyle w:val="Heading1"/>
      </w:pPr>
      <w:r>
        <w:t>Zadatak Kuca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Slika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kuca</w:t>
            </w:r>
          </w:p>
        </w:tc>
        <w:tc>
          <w:tcPr>
            <w:tcW w:type="dxa" w:w="2160"/>
          </w:tcPr>
          <w:p>
            <w:r>
              <w:t>Kuca_1.bmp</w:t>
            </w:r>
          </w:p>
        </w:tc>
        <w:tc>
          <w:tcPr>
            <w:tcW w:type="dxa" w:w="2160"/>
          </w:tcPr>
          <w:p>
            <w:r>
              <w:t>30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kuca</w:t>
            </w:r>
          </w:p>
        </w:tc>
        <w:tc>
          <w:tcPr>
            <w:tcW w:type="dxa" w:w="2160"/>
          </w:tcPr>
          <w:p>
            <w:r>
              <w:t>Kuca_2.bmp</w:t>
            </w:r>
          </w:p>
        </w:tc>
        <w:tc>
          <w:tcPr>
            <w:tcW w:type="dxa" w:w="2160"/>
          </w:tcPr>
          <w:p>
            <w:r>
              <w:t>15</w:t>
            </w:r>
          </w:p>
        </w:tc>
      </w:tr>
    </w:tbl>
    <w:p/>
    <w:tbl>
      <w:tblPr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724025" cy="1866899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Kuca_1.b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8668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Kuca_1.bmp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724025" cy="1866899"/>
                  <wp:docPr id="4" name="Picture 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Kuca_2.bmp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8668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Kuca_2.bmp</w:t>
            </w:r>
          </w:p>
        </w:tc>
      </w:tr>
      <w:tr>
        <w:tc>
          <w:tcPr>
            <w:tcW w:type="dxa" w:w="8640"/>
          </w:tcPr>
          <w:p/>
        </w:tc>
      </w:tr>
    </w:tbl>
    <w:p/>
    <w:p>
      <w:pPr>
        <w:pStyle w:val="Heading1"/>
      </w:pPr>
      <w:r>
        <w:t>Zadatak Zaboravljeni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Slika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zaboravljeni</w:t>
            </w:r>
          </w:p>
        </w:tc>
        <w:tc>
          <w:tcPr>
            <w:tcW w:type="dxa" w:w="2160"/>
          </w:tcPr>
          <w:p>
            <w:r>
              <w:t>Zaboravljeni_1.bmp</w:t>
            </w:r>
          </w:p>
        </w:tc>
        <w:tc>
          <w:tcPr>
            <w:tcW w:type="dxa" w:w="2160"/>
          </w:tcPr>
          <w:p>
            <w:r>
              <w:t>50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zaboravljeni</w:t>
            </w:r>
          </w:p>
        </w:tc>
        <w:tc>
          <w:tcPr>
            <w:tcW w:type="dxa" w:w="2160"/>
          </w:tcPr>
          <w:p>
            <w:r>
              <w:t>Zaboravljeni_2.bmp</w:t>
            </w:r>
          </w:p>
        </w:tc>
        <w:tc>
          <w:tcPr>
            <w:tcW w:type="dxa" w:w="2160"/>
          </w:tcPr>
          <w:p>
            <w:r>
              <w:t>25</w:t>
            </w:r>
          </w:p>
        </w:tc>
      </w:tr>
    </w:tbl>
    <w:p/>
    <w:tbl>
      <w:tblPr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857500" cy="2200275"/>
                  <wp:docPr id="5" name="Picture 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Zaboravljeni_1.bmp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2002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Zaboravljeni_1.bmp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857500" cy="2200275"/>
                  <wp:docPr id="6" name="Picture 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Zaboravljeni_2.bmp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22002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Zaboravljeni_2.bmp</w:t>
            </w:r>
          </w:p>
        </w:tc>
      </w:tr>
      <w:tr>
        <w:tc>
          <w:tcPr>
            <w:tcW w:type="dxa" w:w="8640"/>
          </w:tcPr>
          <w:p/>
        </w:tc>
      </w:tr>
    </w:tbl>
    <w:p/>
    <w:p>
      <w:pPr>
        <w:pStyle w:val="Heading1"/>
      </w:pPr>
      <w:r>
        <w:t>Zadatak Bor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Slika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CS BOR 200 40 13 1 2</w:t>
            </w:r>
          </w:p>
        </w:tc>
        <w:tc>
          <w:tcPr>
            <w:tcW w:type="dxa" w:w="2160"/>
          </w:tcPr>
          <w:p>
            <w:r>
              <w:t>Bor_1.bmp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CS BOR 300 50 12 4 3</w:t>
            </w:r>
          </w:p>
        </w:tc>
        <w:tc>
          <w:tcPr>
            <w:tcW w:type="dxa" w:w="2160"/>
          </w:tcPr>
          <w:p>
            <w:r>
              <w:t>Bor_2.bmp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>
              <w:t>CS BOR 300 50 12 7 4</w:t>
            </w:r>
          </w:p>
        </w:tc>
        <w:tc>
          <w:tcPr>
            <w:tcW w:type="dxa" w:w="2160"/>
          </w:tcPr>
          <w:p>
            <w:r>
              <w:t>Bor_3.bmp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4</w:t>
            </w:r>
          </w:p>
        </w:tc>
        <w:tc>
          <w:tcPr>
            <w:tcW w:type="dxa" w:w="2160"/>
          </w:tcPr>
          <w:p>
            <w:r>
              <w:t>CS BOR 200 20 4 5 1</w:t>
            </w:r>
          </w:p>
        </w:tc>
        <w:tc>
          <w:tcPr>
            <w:tcW w:type="dxa" w:w="2160"/>
          </w:tcPr>
          <w:p>
            <w:r>
              <w:t>Bor_4.bmp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5</w:t>
            </w:r>
          </w:p>
        </w:tc>
        <w:tc>
          <w:tcPr>
            <w:tcW w:type="dxa" w:w="2160"/>
          </w:tcPr>
          <w:p>
            <w:r>
              <w:t>CS BOR 250 20 4 8 1</w:t>
            </w:r>
          </w:p>
        </w:tc>
        <w:tc>
          <w:tcPr>
            <w:tcW w:type="dxa" w:w="2160"/>
          </w:tcPr>
          <w:p>
            <w:r>
              <w:t>Bor_5.bmp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6</w:t>
            </w:r>
          </w:p>
        </w:tc>
        <w:tc>
          <w:tcPr>
            <w:tcW w:type="dxa" w:w="2160"/>
          </w:tcPr>
          <w:p>
            <w:r>
              <w:t>CS BOR 250 20 3 12 2</w:t>
            </w:r>
          </w:p>
        </w:tc>
        <w:tc>
          <w:tcPr>
            <w:tcW w:type="dxa" w:w="2160"/>
          </w:tcPr>
          <w:p>
            <w:r>
              <w:t>Bor_6.bmp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7</w:t>
            </w:r>
          </w:p>
        </w:tc>
        <w:tc>
          <w:tcPr>
            <w:tcW w:type="dxa" w:w="2160"/>
          </w:tcPr>
          <w:p>
            <w:r>
              <w:t>CS BOR 250 20 3 27 5</w:t>
            </w:r>
          </w:p>
        </w:tc>
        <w:tc>
          <w:tcPr>
            <w:tcW w:type="dxa" w:w="2160"/>
          </w:tcPr>
          <w:p>
            <w:r>
              <w:t>Bor_7.bmp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8</w:t>
            </w:r>
          </w:p>
        </w:tc>
        <w:tc>
          <w:tcPr>
            <w:tcW w:type="dxa" w:w="2160"/>
          </w:tcPr>
          <w:p>
            <w:r>
              <w:t>CS BOR 250 20 4 23 7</w:t>
            </w:r>
          </w:p>
        </w:tc>
        <w:tc>
          <w:tcPr>
            <w:tcW w:type="dxa" w:w="2160"/>
          </w:tcPr>
          <w:p>
            <w:r>
              <w:t>Bor_8.bmp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9</w:t>
            </w:r>
          </w:p>
        </w:tc>
        <w:tc>
          <w:tcPr>
            <w:tcW w:type="dxa" w:w="2160"/>
          </w:tcPr>
          <w:p>
            <w:r>
              <w:t>CS BOR 250 30 4 18 2</w:t>
            </w:r>
          </w:p>
        </w:tc>
        <w:tc>
          <w:tcPr>
            <w:tcW w:type="dxa" w:w="2160"/>
          </w:tcPr>
          <w:p>
            <w:r>
              <w:t>Bor_9.bmp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  <w:tr>
        <w:tc>
          <w:tcPr>
            <w:tcW w:type="dxa" w:w="2160"/>
          </w:tcPr>
          <w:p>
            <w:r>
              <w:t>10</w:t>
            </w:r>
          </w:p>
        </w:tc>
        <w:tc>
          <w:tcPr>
            <w:tcW w:type="dxa" w:w="2160"/>
          </w:tcPr>
          <w:p>
            <w:r>
              <w:t>CS BOR 250 30 4 18 12</w:t>
            </w:r>
          </w:p>
        </w:tc>
        <w:tc>
          <w:tcPr>
            <w:tcW w:type="dxa" w:w="2160"/>
          </w:tcPr>
          <w:p>
            <w:r>
              <w:t>Bor_10.bmp</w:t>
            </w:r>
          </w:p>
        </w:tc>
        <w:tc>
          <w:tcPr>
            <w:tcW w:type="dxa" w:w="2160"/>
          </w:tcPr>
          <w:p>
            <w:r>
              <w:t>8</w:t>
            </w:r>
          </w:p>
        </w:tc>
      </w:tr>
    </w:tbl>
    <w:p/>
    <w:tbl>
      <w:tblPr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914525" cy="581025"/>
                  <wp:docPr id="7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1.bmp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5810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Bor_1.bmp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867025" cy="1200150"/>
                  <wp:docPr id="8" name="Picture 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2.bmp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200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Bor_2.bmp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867025" cy="1200150"/>
                  <wp:docPr id="9" name="Picture 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3.bmp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200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Bor_3.bmp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914525" cy="1057275"/>
                  <wp:docPr id="10" name="Picture 1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4.bmp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0572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Bor_4.bmp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390775" cy="1628775"/>
                  <wp:docPr id="11" name="Picture 1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5.bmp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6287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Bor_5.bmp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390775" cy="1247775"/>
                  <wp:docPr id="12" name="Picture 1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6.bmp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2477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Bor_6.bmp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390775" cy="1247775"/>
                  <wp:docPr id="13" name="Picture 1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7.bmp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12477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Bor_7.bmp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390775" cy="866775"/>
                  <wp:docPr id="14" name="Picture 1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8.bmp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8667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Bor_8.bmp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390775" cy="2724150"/>
                  <wp:docPr id="15" name="Picture 1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9.bmp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724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Bor_9.bmp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390775" cy="723900"/>
                  <wp:docPr id="16" name="Picture 1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Bor_10.bmp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7239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Bor_10.bmp</w:t>
            </w:r>
          </w:p>
        </w:tc>
      </w:tr>
      <w:tr>
        <w:tc>
          <w:tcPr>
            <w:tcW w:type="dxa" w:w="8640"/>
          </w:tcPr>
          <w:p/>
        </w:tc>
      </w:tr>
    </w:tbl>
    <w:p/>
    <w:p>
      <w:pPr>
        <w:pStyle w:val="Heading1"/>
      </w:pPr>
      <w:r>
        <w:t>Zadatak Kolo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Izlaz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PR KOLO "bez 1 [crvena egzoticna zelena]</w:t>
            </w:r>
          </w:p>
        </w:tc>
        <w:tc>
          <w:tcPr>
            <w:tcW w:type="dxa" w:w="2160"/>
          </w:tcPr>
          <w:p>
            <w:r>
              <w:t>egzoticna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PR KOLO "smeda 1 [mat metalna prozirna sjajna]</w:t>
            </w:r>
          </w:p>
        </w:tc>
        <w:tc>
          <w:tcPr>
            <w:tcW w:type="dxa" w:w="2160"/>
          </w:tcPr>
          <w:p>
            <w:r>
              <w:t>mat metalna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>
              <w:t>PR KOLO "kuglica 0 [kristalna keramicka metalna kugla sjajna]</w:t>
            </w:r>
          </w:p>
        </w:tc>
        <w:tc>
          <w:tcPr>
            <w:tcW w:type="dxa" w:w="2160"/>
          </w:tcPr>
          <w:p>
            <w:r>
              <w:t>keramicka kristalna kugla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4</w:t>
            </w:r>
          </w:p>
        </w:tc>
        <w:tc>
          <w:tcPr>
            <w:tcW w:type="dxa" w:w="2160"/>
          </w:tcPr>
          <w:p>
            <w:r>
              <w:t>PR KOLO "abc 0 [banana ananas borovnica avokado cimet]</w:t>
            </w:r>
          </w:p>
        </w:tc>
        <w:tc>
          <w:tcPr>
            <w:tcW w:type="dxa" w:w="2160"/>
          </w:tcPr>
          <w:p>
            <w:r>
              <w:t>ananas avokado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5</w:t>
            </w:r>
          </w:p>
        </w:tc>
        <w:tc>
          <w:tcPr>
            <w:tcW w:type="dxa" w:w="2160"/>
          </w:tcPr>
          <w:p>
            <w:r>
              <w:t>PR KOLO "tirkiz 6 [tanka tokyo titra traka tirkizna]</w:t>
            </w:r>
          </w:p>
        </w:tc>
        <w:tc>
          <w:tcPr>
            <w:tcW w:type="dxa" w:w="2160"/>
          </w:tcPr>
          <w:p>
            <w:r>
              <w:t>tanka tirkizna titra tokyo traka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6</w:t>
            </w:r>
          </w:p>
        </w:tc>
        <w:tc>
          <w:tcPr>
            <w:tcW w:type="dxa" w:w="2160"/>
          </w:tcPr>
          <w:p>
            <w:r>
              <w:t>SHOW KOLO "ornament 5 [niz nakit note noir naranca nabor]</w:t>
            </w:r>
          </w:p>
        </w:tc>
        <w:tc>
          <w:tcPr>
            <w:tcW w:type="dxa" w:w="2160"/>
          </w:tcPr>
          <w:p>
            <w:r>
              <w:t>[]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7</w:t>
            </w:r>
          </w:p>
        </w:tc>
        <w:tc>
          <w:tcPr>
            <w:tcW w:type="dxa" w:w="2160"/>
          </w:tcPr>
          <w:p>
            <w:r>
              <w:t>PR KOLO "xyz 4 [xenon yoyo yak zebra xylophon zvono]</w:t>
            </w:r>
          </w:p>
        </w:tc>
        <w:tc>
          <w:tcPr>
            <w:tcW w:type="dxa" w:w="2160"/>
          </w:tcPr>
          <w:p>
            <w:r>
              <w:t>yak yoyo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8</w:t>
            </w:r>
          </w:p>
        </w:tc>
        <w:tc>
          <w:tcPr>
            <w:tcW w:type="dxa" w:w="2160"/>
          </w:tcPr>
          <w:p>
            <w:r>
              <w:t>PR KOLO "m 999 [mat metal minijatura sjaj mramor]</w:t>
            </w:r>
          </w:p>
        </w:tc>
        <w:tc>
          <w:tcPr>
            <w:tcW w:type="dxa" w:w="2160"/>
          </w:tcPr>
          <w:p>
            <w:r>
              <w:t>mat metal minijatura mramor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9</w:t>
            </w:r>
          </w:p>
        </w:tc>
        <w:tc>
          <w:tcPr>
            <w:tcW w:type="dxa" w:w="2160"/>
          </w:tcPr>
          <w:p>
            <w:r>
              <w:t>PR KOLO "prsten 2 [srebro svila safir rubin smaragdi staklo]</w:t>
            </w:r>
          </w:p>
        </w:tc>
        <w:tc>
          <w:tcPr>
            <w:tcW w:type="dxa" w:w="2160"/>
          </w:tcPr>
          <w:p>
            <w:r>
              <w:t>safir smaragdi srebro staklo svila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  <w:tr>
        <w:tc>
          <w:tcPr>
            <w:tcW w:type="dxa" w:w="2160"/>
          </w:tcPr>
          <w:p>
            <w:r>
              <w:t>10</w:t>
            </w:r>
          </w:p>
        </w:tc>
        <w:tc>
          <w:tcPr>
            <w:tcW w:type="dxa" w:w="2160"/>
          </w:tcPr>
          <w:p>
            <w:r>
              <w:t>PR KOLO "aaaa 123 [dananas mauto alat rena atom]</w:t>
            </w:r>
          </w:p>
        </w:tc>
        <w:tc>
          <w:tcPr>
            <w:tcW w:type="dxa" w:w="2160"/>
          </w:tcPr>
          <w:p>
            <w:r>
              <w:t>alat atom</w:t>
            </w:r>
          </w:p>
        </w:tc>
        <w:tc>
          <w:tcPr>
            <w:tcW w:type="dxa" w:w="2160"/>
          </w:tcPr>
          <w:p>
            <w:r>
              <w:t>10</w:t>
            </w:r>
          </w:p>
        </w:tc>
      </w:tr>
    </w:tbl>
    <w:p/>
    <w:p>
      <w:pPr>
        <w:pStyle w:val="Heading1"/>
      </w:pPr>
      <w:r>
        <w:t>Zadatak Ameba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Slika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CS AMEBA [30 30] [30 30] 3</w:t>
            </w:r>
          </w:p>
        </w:tc>
        <w:tc>
          <w:tcPr>
            <w:tcW w:type="dxa" w:w="2160"/>
          </w:tcPr>
          <w:p>
            <w:r>
              <w:t>Ameba_1.bmp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CS AMEBA [40 20 40 20] [40 20 40 20] 5</w:t>
            </w:r>
          </w:p>
        </w:tc>
        <w:tc>
          <w:tcPr>
            <w:tcW w:type="dxa" w:w="2160"/>
          </w:tcPr>
          <w:p>
            <w:r>
              <w:t>Ameba_2.bmp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>
              <w:t>CS AMEBA [50 50 50] [50 50 50] 4</w:t>
            </w:r>
          </w:p>
        </w:tc>
        <w:tc>
          <w:tcPr>
            <w:tcW w:type="dxa" w:w="2160"/>
          </w:tcPr>
          <w:p>
            <w:r>
              <w:t>Ameba_3.bmp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4</w:t>
            </w:r>
          </w:p>
        </w:tc>
        <w:tc>
          <w:tcPr>
            <w:tcW w:type="dxa" w:w="2160"/>
          </w:tcPr>
          <w:p>
            <w:r>
              <w:t>CS AMEBA [25 35 25 35] [25 35 25 35] 6</w:t>
            </w:r>
          </w:p>
        </w:tc>
        <w:tc>
          <w:tcPr>
            <w:tcW w:type="dxa" w:w="2160"/>
          </w:tcPr>
          <w:p>
            <w:r>
              <w:t>Ameba_4.bmp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5</w:t>
            </w:r>
          </w:p>
        </w:tc>
        <w:tc>
          <w:tcPr>
            <w:tcW w:type="dxa" w:w="2160"/>
          </w:tcPr>
          <w:p>
            <w:r>
              <w:t>CS AMEBA [20 40] [10 30] 4</w:t>
            </w:r>
          </w:p>
        </w:tc>
        <w:tc>
          <w:tcPr>
            <w:tcW w:type="dxa" w:w="2160"/>
          </w:tcPr>
          <w:p>
            <w:r>
              <w:t>Ameba_5.bmp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6</w:t>
            </w:r>
          </w:p>
        </w:tc>
        <w:tc>
          <w:tcPr>
            <w:tcW w:type="dxa" w:w="2160"/>
          </w:tcPr>
          <w:p>
            <w:r>
              <w:t>CS AMEBA [15 25 35 45] [20 30 40 50] 3</w:t>
            </w:r>
          </w:p>
        </w:tc>
        <w:tc>
          <w:tcPr>
            <w:tcW w:type="dxa" w:w="2160"/>
          </w:tcPr>
          <w:p>
            <w:r>
              <w:t>Ameba_6.bmp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7</w:t>
            </w:r>
          </w:p>
        </w:tc>
        <w:tc>
          <w:tcPr>
            <w:tcW w:type="dxa" w:w="2160"/>
          </w:tcPr>
          <w:p>
            <w:r>
              <w:t>CS AMEBA [10 20 30] [15 25 35] 5</w:t>
            </w:r>
          </w:p>
        </w:tc>
        <w:tc>
          <w:tcPr>
            <w:tcW w:type="dxa" w:w="2160"/>
          </w:tcPr>
          <w:p>
            <w:r>
              <w:t>Ameba_7.bmp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8</w:t>
            </w:r>
          </w:p>
        </w:tc>
        <w:tc>
          <w:tcPr>
            <w:tcW w:type="dxa" w:w="2160"/>
          </w:tcPr>
          <w:p>
            <w:r>
              <w:t>CS AMEBA [45 30 15 30 45] [20 10 5 10 20] 4</w:t>
            </w:r>
          </w:p>
        </w:tc>
        <w:tc>
          <w:tcPr>
            <w:tcW w:type="dxa" w:w="2160"/>
          </w:tcPr>
          <w:p>
            <w:r>
              <w:t>Ameba_8.bmp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9</w:t>
            </w:r>
          </w:p>
        </w:tc>
        <w:tc>
          <w:tcPr>
            <w:tcW w:type="dxa" w:w="2160"/>
          </w:tcPr>
          <w:p>
            <w:r>
              <w:t>CS AMEBA [12 24 36] [18 30 42] 7</w:t>
            </w:r>
          </w:p>
        </w:tc>
        <w:tc>
          <w:tcPr>
            <w:tcW w:type="dxa" w:w="2160"/>
          </w:tcPr>
          <w:p>
            <w:r>
              <w:t>Ameba_9.bmp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10</w:t>
            </w:r>
          </w:p>
        </w:tc>
        <w:tc>
          <w:tcPr>
            <w:tcW w:type="dxa" w:w="2160"/>
          </w:tcPr>
          <w:p>
            <w:r>
              <w:t>CS AMEBA [60 30 60 30] [20 10 20 10] 8</w:t>
            </w:r>
          </w:p>
        </w:tc>
        <w:tc>
          <w:tcPr>
            <w:tcW w:type="dxa" w:w="2160"/>
          </w:tcPr>
          <w:p>
            <w:r>
              <w:t>Ameba_10.bmp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</w:tbl>
    <w:p/>
    <w:tbl>
      <w:tblPr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295400" cy="1323975"/>
                  <wp:docPr id="17" name="Picture 1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1.bmp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3239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Ameba_1.bmp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3876674" cy="3800475"/>
                  <wp:docPr id="18" name="Picture 1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2.bmp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6674" cy="38004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Ameba_2.bmp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3819524" cy="3819524"/>
                  <wp:docPr id="19" name="Picture 1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3.bmp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9524" cy="381952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Ameba_3.bmp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4905375" cy="4638675"/>
                  <wp:docPr id="20" name="Picture 2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4.bmp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375" cy="46386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Ameba_4.bmp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724025" cy="1724025"/>
                  <wp:docPr id="21" name="Picture 2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5.bmp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17240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Ameba_5.bmp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552700" cy="2533650"/>
                  <wp:docPr id="22" name="Picture 2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6.bmp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0" cy="25336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Ameba_6.bmp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2209800" cy="2076450"/>
                  <wp:docPr id="23" name="Picture 2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7.bmp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20764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Ameba_7.bmp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3533775" cy="3343275"/>
                  <wp:docPr id="24" name="Picture 2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8.bmp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33432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Ameba_8.bmp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3590925" cy="3543300"/>
                  <wp:docPr id="25" name="Picture 2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9.bmp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0925" cy="35433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Ameba_9.bmp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9525000" cy="9525000"/>
                  <wp:docPr id="26" name="Picture 2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meba_10.bmp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0" cy="9525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Ameba_10.bmp</w:t>
            </w:r>
          </w:p>
        </w:tc>
      </w:tr>
      <w:tr>
        <w:tc>
          <w:tcPr>
            <w:tcW w:type="dxa" w:w="8640"/>
          </w:tcPr>
          <w:p/>
        </w:tc>
      </w:tr>
    </w:tbl>
    <w:p/>
    <w:p>
      <w:pPr>
        <w:pStyle w:val="Heading1"/>
      </w:pPr>
      <w:r>
        <w:t>Zadatak Atom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Slika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ATOM [100]</w:t>
            </w:r>
          </w:p>
        </w:tc>
        <w:tc>
          <w:tcPr>
            <w:tcW w:type="dxa" w:w="2160"/>
          </w:tcPr>
          <w:p>
            <w:r>
              <w:t>Atom_1.bmp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ATOM [100 [50]]</w:t>
            </w:r>
          </w:p>
        </w:tc>
        <w:tc>
          <w:tcPr>
            <w:tcW w:type="dxa" w:w="2160"/>
          </w:tcPr>
          <w:p>
            <w:r>
              <w:t>Atom_2.bmp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>
              <w:t>ATOM [100 [50] [40] [30] [70] [20]]</w:t>
            </w:r>
          </w:p>
        </w:tc>
        <w:tc>
          <w:tcPr>
            <w:tcW w:type="dxa" w:w="2160"/>
          </w:tcPr>
          <w:p>
            <w:r>
              <w:t>Atom_3.bmp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4</w:t>
            </w:r>
          </w:p>
        </w:tc>
        <w:tc>
          <w:tcPr>
            <w:tcW w:type="dxa" w:w="2160"/>
          </w:tcPr>
          <w:p>
            <w:r>
              <w:t>ATOM [100 [50 [20]]]</w:t>
            </w:r>
          </w:p>
        </w:tc>
        <w:tc>
          <w:tcPr>
            <w:tcW w:type="dxa" w:w="2160"/>
          </w:tcPr>
          <w:p>
            <w:r>
              <w:t>Atom_4.bmp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5</w:t>
            </w:r>
          </w:p>
        </w:tc>
        <w:tc>
          <w:tcPr>
            <w:tcW w:type="dxa" w:w="2160"/>
          </w:tcPr>
          <w:p>
            <w:r>
              <w:t>ATOM [100 [50 [20] [30] [10]] [60 [20] [30] [40]] [50 [10] [30] [40]]]</w:t>
            </w:r>
          </w:p>
        </w:tc>
        <w:tc>
          <w:tcPr>
            <w:tcW w:type="dxa" w:w="2160"/>
          </w:tcPr>
          <w:p>
            <w:r>
              <w:t>Atom_5.bmp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6</w:t>
            </w:r>
          </w:p>
        </w:tc>
        <w:tc>
          <w:tcPr>
            <w:tcW w:type="dxa" w:w="2160"/>
          </w:tcPr>
          <w:p>
            <w:r>
              <w:t>ATOM[150[40[10][10]][40[10][10]][40[10][10]][40[10][10]][40[10][10]][40[10][10]][40[10][10]][40[10][10]][40[10][10]][40[10][10]]]</w:t>
            </w:r>
          </w:p>
        </w:tc>
        <w:tc>
          <w:tcPr>
            <w:tcW w:type="dxa" w:w="2160"/>
          </w:tcPr>
          <w:p>
            <w:r>
              <w:t>Atom_6.bmp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7</w:t>
            </w:r>
          </w:p>
        </w:tc>
        <w:tc>
          <w:tcPr>
            <w:tcW w:type="dxa" w:w="2160"/>
          </w:tcPr>
          <w:p>
            <w:r>
              <w:t>ATOM[100[60[15[5][5]][15[5][5]][15[5][5]]][60[15[5][5]][15[5][5]][15[5][5]]][60[15[5][5]][15[5][5]][15[5][5]]][60[15[5][5]][15[5][5]][15[5][5]]]]</w:t>
            </w:r>
          </w:p>
        </w:tc>
        <w:tc>
          <w:tcPr>
            <w:tcW w:type="dxa" w:w="2160"/>
          </w:tcPr>
          <w:p>
            <w:r>
              <w:t>Atom_7.bmp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8</w:t>
            </w:r>
          </w:p>
        </w:tc>
        <w:tc>
          <w:tcPr>
            <w:tcW w:type="dxa" w:w="2160"/>
          </w:tcPr>
          <w:p>
            <w:r>
              <w:t>ATOM[100[70[30[10]]][70[30[10]]][50[30][30][30[5]]]]</w:t>
            </w:r>
          </w:p>
        </w:tc>
        <w:tc>
          <w:tcPr>
            <w:tcW w:type="dxa" w:w="2160"/>
          </w:tcPr>
          <w:p>
            <w:r>
              <w:t>Atom_8.bmp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9</w:t>
            </w:r>
          </w:p>
        </w:tc>
        <w:tc>
          <w:tcPr>
            <w:tcW w:type="dxa" w:w="2160"/>
          </w:tcPr>
          <w:p>
            <w:r>
              <w:t>ATOM[100[50][50[10[5][5][5]]][50[30][30][30]][50][50[5]][50]]</w:t>
            </w:r>
          </w:p>
        </w:tc>
        <w:tc>
          <w:tcPr>
            <w:tcW w:type="dxa" w:w="2160"/>
          </w:tcPr>
          <w:p>
            <w:r>
              <w:t>Atom_9.bmp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  <w:tr>
        <w:tc>
          <w:tcPr>
            <w:tcW w:type="dxa" w:w="2160"/>
          </w:tcPr>
          <w:p>
            <w:r>
              <w:t>10</w:t>
            </w:r>
          </w:p>
        </w:tc>
        <w:tc>
          <w:tcPr>
            <w:tcW w:type="dxa" w:w="2160"/>
          </w:tcPr>
          <w:p>
            <w:r>
              <w:t>ATOM[100[60[30][30[5][5][5][5][5][5]][15][30][15]][30[10][10][10][10]][50[30][20]]]</w:t>
            </w:r>
          </w:p>
        </w:tc>
        <w:tc>
          <w:tcPr>
            <w:tcW w:type="dxa" w:w="2160"/>
          </w:tcPr>
          <w:p>
            <w:r>
              <w:t>Atom_10.bmp</w:t>
            </w:r>
          </w:p>
        </w:tc>
        <w:tc>
          <w:tcPr>
            <w:tcW w:type="dxa" w:w="2160"/>
          </w:tcPr>
          <w:p>
            <w:r>
              <w:t>14</w:t>
            </w:r>
          </w:p>
        </w:tc>
      </w:tr>
    </w:tbl>
    <w:p/>
    <w:tbl>
      <w:tblPr>
        <w:tblW w:type="auto" w:w="0"/>
        <w:tblLook w:firstColumn="1" w:firstRow="1" w:lastColumn="0" w:lastRow="0" w:noHBand="0" w:noVBand="1" w:val="04A0"/>
      </w:tblPr>
      <w:tblGrid>
        <w:gridCol w:w="8640"/>
      </w:tblGrid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914525" cy="1914525"/>
                  <wp:docPr id="27" name="Picture 2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1.bmp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19145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Atom_1.bmp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914525" cy="3343275"/>
                  <wp:docPr id="28" name="Picture 28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2.bmp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33432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Atom_2.bmp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4200525" cy="4600575"/>
                  <wp:docPr id="29" name="Picture 2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3.bmp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525" cy="46005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Atom_3.bmp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1914525" cy="4010025"/>
                  <wp:docPr id="30" name="Picture 30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4.bmp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525" cy="40100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Atom_4.bmp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5695950" cy="5476875"/>
                  <wp:docPr id="31" name="Picture 3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5.bmp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95950" cy="5476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Atom_5.bmp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6772275" cy="6677025"/>
                  <wp:docPr id="32" name="Picture 3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6.bmp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72275" cy="66770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Atom_6.bmp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6486525" cy="6486525"/>
                  <wp:docPr id="33" name="Picture 3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7.bmp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6525" cy="64865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Atom_7.bmp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6162675" cy="5981700"/>
                  <wp:docPr id="34" name="Picture 34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8.bmp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62675" cy="59817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Atom_8.bmp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5295900" cy="4772025"/>
                  <wp:docPr id="35" name="Picture 35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9.bmp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5900" cy="47720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Atom_9.bmp</w:t>
            </w:r>
          </w:p>
        </w:tc>
      </w:tr>
      <w:tr>
        <w:tc>
          <w:tcPr>
            <w:tcW w:type="dxa" w:w="8640"/>
          </w:tcPr>
          <w:p>
            <w:r>
              <w:drawing>
                <wp:inline xmlns:a="http://schemas.openxmlformats.org/drawingml/2006/main" xmlns:pic="http://schemas.openxmlformats.org/drawingml/2006/picture">
                  <wp:extent cx="4991100" cy="5391150"/>
                  <wp:docPr id="36" name="Picture 36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tom_10.bmp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1100" cy="53911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>
            <w:tcW w:type="dxa" w:w="8640"/>
          </w:tcPr>
          <w:p>
            <w:r>
              <w:t>Atom_10.bmp</w:t>
            </w:r>
          </w:p>
        </w:tc>
      </w:tr>
      <w:tr>
        <w:tc>
          <w:tcPr>
            <w:tcW w:type="dxa" w:w="8640"/>
          </w:tcPr>
          <w:p/>
        </w:tc>
      </w:tr>
    </w:tbl>
    <w:p/>
    <w:p>
      <w:pPr>
        <w:pStyle w:val="Heading1"/>
      </w:pPr>
      <w:r>
        <w:t>Zadatak Elektron</w:t>
      </w:r>
    </w:p>
    <w:p/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Broj</w:t>
            </w:r>
          </w:p>
        </w:tc>
        <w:tc>
          <w:tcPr>
            <w:tcW w:type="dxa" w:w="2160"/>
          </w:tcPr>
          <w:p>
            <w:r>
              <w:t>Ulaz</w:t>
            </w:r>
          </w:p>
        </w:tc>
        <w:tc>
          <w:tcPr>
            <w:tcW w:type="dxa" w:w="2160"/>
          </w:tcPr>
          <w:p>
            <w:r>
              <w:t>Izlaz</w:t>
            </w:r>
          </w:p>
        </w:tc>
        <w:tc>
          <w:tcPr>
            <w:tcW w:type="dxa" w:w="2160"/>
          </w:tcPr>
          <w:p>
            <w:r>
              <w:t>Bodovi</w:t>
            </w:r>
          </w:p>
        </w:tc>
      </w:tr>
      <w:tr>
        <w:tc>
          <w:tcPr>
            <w:tcW w:type="dxa" w:w="2160"/>
          </w:tcPr>
          <w:p>
            <w:r>
              <w:t>1</w:t>
            </w:r>
          </w:p>
        </w:tc>
        <w:tc>
          <w:tcPr>
            <w:tcW w:type="dxa" w:w="2160"/>
          </w:tcPr>
          <w:p>
            <w:r>
              <w:t>CS CRTAJ 1 PR ELEKTRON</w:t>
            </w:r>
          </w:p>
        </w:tc>
        <w:tc>
          <w:tcPr>
            <w:tcW w:type="dxa" w:w="2160"/>
          </w:tcPr>
          <w:p>
            <w:r>
              <w:t>0 0 0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CS CRTAJ 2 PR ELEKTRON</w:t>
            </w:r>
          </w:p>
        </w:tc>
        <w:tc>
          <w:tcPr>
            <w:tcW w:type="dxa" w:w="2160"/>
          </w:tcPr>
          <w:p>
            <w:r>
              <w:t>0 0 0 0 0 0 0 0 0 0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>
              <w:t>CS CRTAJ 3 PR ELEKTRON</w:t>
            </w:r>
          </w:p>
        </w:tc>
        <w:tc>
          <w:tcPr>
            <w:tcW w:type="dxa" w:w="2160"/>
          </w:tcPr>
          <w:p>
            <w:r>
              <w:t>0 0 0 0 1 0 0 0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4</w:t>
            </w:r>
          </w:p>
        </w:tc>
        <w:tc>
          <w:tcPr>
            <w:tcW w:type="dxa" w:w="2160"/>
          </w:tcPr>
          <w:p>
            <w:r>
              <w:t>CS CRTAJ 4 PR ELEKTRON</w:t>
            </w:r>
          </w:p>
        </w:tc>
        <w:tc>
          <w:tcPr>
            <w:tcW w:type="dxa" w:w="2160"/>
          </w:tcPr>
          <w:p>
            <w:r>
              <w:t>6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5</w:t>
            </w:r>
          </w:p>
        </w:tc>
        <w:tc>
          <w:tcPr>
            <w:tcW w:type="dxa" w:w="2160"/>
          </w:tcPr>
          <w:p>
            <w:r>
              <w:t>CS CRTAJ 5 PR ELEKTRON</w:t>
            </w:r>
          </w:p>
        </w:tc>
        <w:tc>
          <w:tcPr>
            <w:tcW w:type="dxa" w:w="2160"/>
          </w:tcPr>
          <w:p>
            <w:r>
              <w:t>9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6</w:t>
            </w:r>
          </w:p>
        </w:tc>
        <w:tc>
          <w:tcPr>
            <w:tcW w:type="dxa" w:w="2160"/>
          </w:tcPr>
          <w:p>
            <w:r>
              <w:t>CS CRTAJ 6 PR ELEKTRON</w:t>
            </w:r>
          </w:p>
        </w:tc>
        <w:tc>
          <w:tcPr>
            <w:tcW w:type="dxa" w:w="2160"/>
          </w:tcPr>
          <w:p>
            <w:r>
              <w:t>5 3 0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7</w:t>
            </w:r>
          </w:p>
        </w:tc>
        <w:tc>
          <w:tcPr>
            <w:tcW w:type="dxa" w:w="2160"/>
          </w:tcPr>
          <w:p>
            <w:r>
              <w:t>CS CRTAJ 7 PR ELEKTRON</w:t>
            </w:r>
          </w:p>
        </w:tc>
        <w:tc>
          <w:tcPr>
            <w:tcW w:type="dxa" w:w="2160"/>
          </w:tcPr>
          <w:p>
            <w:r>
              <w:t>4 6 6 12 0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8</w:t>
            </w:r>
          </w:p>
        </w:tc>
        <w:tc>
          <w:tcPr>
            <w:tcW w:type="dxa" w:w="2160"/>
          </w:tcPr>
          <w:p>
            <w:r>
              <w:t>CS CRTAJ 8 PR ELEKTRON</w:t>
            </w:r>
          </w:p>
        </w:tc>
        <w:tc>
          <w:tcPr>
            <w:tcW w:type="dxa" w:w="2160"/>
          </w:tcPr>
          <w:p>
            <w:r>
              <w:t>2 6 3 4 12 6 9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9</w:t>
            </w:r>
          </w:p>
        </w:tc>
        <w:tc>
          <w:tcPr>
            <w:tcW w:type="dxa" w:w="2160"/>
          </w:tcPr>
          <w:p>
            <w:r>
              <w:t>CS CRTAJ 9 PR ELEKTRON</w:t>
            </w:r>
          </w:p>
        </w:tc>
        <w:tc>
          <w:tcPr>
            <w:tcW w:type="dxa" w:w="2160"/>
          </w:tcPr>
          <w:p>
            <w:r>
              <w:t>5 8 5 11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  <w:tr>
        <w:tc>
          <w:tcPr>
            <w:tcW w:type="dxa" w:w="2160"/>
          </w:tcPr>
          <w:p>
            <w:r>
              <w:t>10</w:t>
            </w:r>
          </w:p>
        </w:tc>
        <w:tc>
          <w:tcPr>
            <w:tcW w:type="dxa" w:w="2160"/>
          </w:tcPr>
          <w:p>
            <w:r>
              <w:t>CS CRTAJ 10 PR ELEKTRON</w:t>
            </w:r>
          </w:p>
        </w:tc>
        <w:tc>
          <w:tcPr>
            <w:tcW w:type="dxa" w:w="2160"/>
          </w:tcPr>
          <w:p>
            <w:r>
              <w:t>0 0 0 5 6 2 4 10 8 0</w:t>
            </w:r>
          </w:p>
        </w:tc>
        <w:tc>
          <w:tcPr>
            <w:tcW w:type="dxa" w:w="2160"/>
          </w:tcPr>
          <w:p>
            <w:r>
              <w:t>16</w:t>
            </w:r>
          </w:p>
        </w:tc>
      </w:tr>
    </w:tbl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bmp"/><Relationship Id="rId10" Type="http://schemas.openxmlformats.org/officeDocument/2006/relationships/image" Target="media/image2.bmp"/><Relationship Id="rId11" Type="http://schemas.openxmlformats.org/officeDocument/2006/relationships/image" Target="media/image3.bmp"/><Relationship Id="rId12" Type="http://schemas.openxmlformats.org/officeDocument/2006/relationships/image" Target="media/image4.bmp"/><Relationship Id="rId13" Type="http://schemas.openxmlformats.org/officeDocument/2006/relationships/image" Target="media/image5.bmp"/><Relationship Id="rId14" Type="http://schemas.openxmlformats.org/officeDocument/2006/relationships/image" Target="media/image6.bmp"/><Relationship Id="rId15" Type="http://schemas.openxmlformats.org/officeDocument/2006/relationships/image" Target="media/image7.bmp"/><Relationship Id="rId16" Type="http://schemas.openxmlformats.org/officeDocument/2006/relationships/image" Target="media/image8.bmp"/><Relationship Id="rId17" Type="http://schemas.openxmlformats.org/officeDocument/2006/relationships/image" Target="media/image9.bmp"/><Relationship Id="rId18" Type="http://schemas.openxmlformats.org/officeDocument/2006/relationships/image" Target="media/image10.bmp"/><Relationship Id="rId19" Type="http://schemas.openxmlformats.org/officeDocument/2006/relationships/image" Target="media/image11.bmp"/><Relationship Id="rId20" Type="http://schemas.openxmlformats.org/officeDocument/2006/relationships/image" Target="media/image12.bmp"/><Relationship Id="rId21" Type="http://schemas.openxmlformats.org/officeDocument/2006/relationships/image" Target="media/image13.bmp"/><Relationship Id="rId22" Type="http://schemas.openxmlformats.org/officeDocument/2006/relationships/image" Target="media/image14.bmp"/><Relationship Id="rId23" Type="http://schemas.openxmlformats.org/officeDocument/2006/relationships/image" Target="media/image15.bmp"/><Relationship Id="rId24" Type="http://schemas.openxmlformats.org/officeDocument/2006/relationships/image" Target="media/image16.bmp"/><Relationship Id="rId25" Type="http://schemas.openxmlformats.org/officeDocument/2006/relationships/image" Target="media/image17.bmp"/><Relationship Id="rId26" Type="http://schemas.openxmlformats.org/officeDocument/2006/relationships/image" Target="media/image18.bmp"/><Relationship Id="rId27" Type="http://schemas.openxmlformats.org/officeDocument/2006/relationships/image" Target="media/image19.bmp"/><Relationship Id="rId28" Type="http://schemas.openxmlformats.org/officeDocument/2006/relationships/image" Target="media/image20.bmp"/><Relationship Id="rId29" Type="http://schemas.openxmlformats.org/officeDocument/2006/relationships/image" Target="media/image21.bmp"/><Relationship Id="rId30" Type="http://schemas.openxmlformats.org/officeDocument/2006/relationships/image" Target="media/image22.bmp"/><Relationship Id="rId31" Type="http://schemas.openxmlformats.org/officeDocument/2006/relationships/image" Target="media/image23.bmp"/><Relationship Id="rId32" Type="http://schemas.openxmlformats.org/officeDocument/2006/relationships/image" Target="media/image24.bmp"/><Relationship Id="rId33" Type="http://schemas.openxmlformats.org/officeDocument/2006/relationships/image" Target="media/image25.bmp"/><Relationship Id="rId34" Type="http://schemas.openxmlformats.org/officeDocument/2006/relationships/image" Target="media/image26.bmp"/><Relationship Id="rId35" Type="http://schemas.openxmlformats.org/officeDocument/2006/relationships/image" Target="media/image27.bmp"/><Relationship Id="rId36" Type="http://schemas.openxmlformats.org/officeDocument/2006/relationships/image" Target="media/image28.bmp"/><Relationship Id="rId37" Type="http://schemas.openxmlformats.org/officeDocument/2006/relationships/image" Target="media/image29.bmp"/><Relationship Id="rId38" Type="http://schemas.openxmlformats.org/officeDocument/2006/relationships/image" Target="media/image30.bmp"/><Relationship Id="rId39" Type="http://schemas.openxmlformats.org/officeDocument/2006/relationships/image" Target="media/image31.bmp"/><Relationship Id="rId40" Type="http://schemas.openxmlformats.org/officeDocument/2006/relationships/image" Target="media/image32.bmp"/><Relationship Id="rId41" Type="http://schemas.openxmlformats.org/officeDocument/2006/relationships/image" Target="media/image33.bmp"/><Relationship Id="rId42" Type="http://schemas.openxmlformats.org/officeDocument/2006/relationships/image" Target="media/image34.bmp"/><Relationship Id="rId43" Type="http://schemas.openxmlformats.org/officeDocument/2006/relationships/image" Target="media/image35.bmp"/><Relationship Id="rId44" Type="http://schemas.openxmlformats.org/officeDocument/2006/relationships/image" Target="media/image36.b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